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1103</w:t>
            </w:r>
          </w:p>
          <w:p>
            <w:pPr>
              <w:spacing w:before="0" w:after="0"/>
            </w:pPr>
            <w:r>
              <w:t>1.OG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35589185" name="bb485420-817d-11f0-84b2-d572e7963f2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39748762" name="bb485420-817d-11f0-84b2-d572e7963f2d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75516754" name="c26c2dd0-817d-11f0-b61f-0b2d281c6f7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2905968" name="c26c2dd0-817d-11f0-b61f-0b2d281c6f7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1105</w:t>
            </w:r>
          </w:p>
          <w:p>
            <w:pPr>
              <w:spacing w:before="0" w:after="0"/>
            </w:pPr>
            <w:r>
              <w:t>1.OG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78962320" name="97d07230-8181-11f0-9441-b3c32affb4b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5764860" name="97d07230-8181-11f0-9441-b3c32affb4b8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79034216" name="9f5c5c80-8181-11f0-9ba5-cdc90441206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506593" name="9f5c5c80-8181-11f0-9ba5-cdc90441206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1107</w:t>
            </w:r>
          </w:p>
          <w:p>
            <w:pPr>
              <w:spacing w:before="0" w:after="0"/>
            </w:pPr>
            <w:r>
              <w:t>1.OG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18332652" name="7cea0b10-8182-11f0-8e8e-b3c5fc01b43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977964" name="7cea0b10-8182-11f0-8e8e-b3c5fc01b43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80778575" name="80c82fa0-8182-11f0-b53e-df5cb807a33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9336122" name="80c82fa0-8182-11f0-b53e-df5cb807a33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1109</w:t>
            </w:r>
          </w:p>
          <w:p>
            <w:pPr>
              <w:spacing w:before="0" w:after="0"/>
            </w:pPr>
            <w:r>
              <w:t>1.OG</w:t>
            </w:r>
          </w:p>
          <w:p>
            <w:pPr>
              <w:spacing w:before="0" w:after="0"/>
            </w:pPr>
            <w:r>
              <w:t>Bad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Trockenbausystem jünger 1990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26640984" name="c6730150-8183-11f0-abd5-9bbe4d4fec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3231868" name="c6730150-8183-11f0-abd5-9bbe4d4fec4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972760342" name="d0671200-8183-11f0-98f7-973f7cb3550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2767788" name="d0671200-8183-11f0-98f7-973f7cb3550d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Flims Waldhaus Grand Hotel</w:t>
          </w:r>
        </w:p>
        <w:p>
          <w:pPr>
            <w:spacing w:before="0" w:after="0"/>
          </w:pPr>
          <w:r>
            <w:t>300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